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2063569A"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E3770B">
        <w:rPr>
          <w:b/>
          <w:bCs/>
          <w:sz w:val="22"/>
          <w:szCs w:val="22"/>
        </w:rPr>
        <w:t>1</w:t>
      </w:r>
      <w:r w:rsidR="00D96312">
        <w:rPr>
          <w:b/>
          <w:bCs/>
          <w:sz w:val="22"/>
          <w:szCs w:val="22"/>
        </w:rPr>
        <w:t>2</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3EFCAD72" w:rsidR="00401646" w:rsidRPr="00E3770B" w:rsidRDefault="00E3770B" w:rsidP="00E3770B">
      <w:pPr>
        <w:spacing w:before="240" w:after="120"/>
        <w:jc w:val="center"/>
        <w:rPr>
          <w:b/>
          <w:sz w:val="28"/>
          <w:szCs w:val="28"/>
        </w:rPr>
      </w:pPr>
      <w:r w:rsidRPr="00E3770B">
        <w:rPr>
          <w:b/>
          <w:sz w:val="28"/>
          <w:szCs w:val="28"/>
        </w:rPr>
        <w:t>Lotto 1</w:t>
      </w:r>
      <w:r w:rsidR="00D96312">
        <w:rPr>
          <w:b/>
          <w:sz w:val="28"/>
          <w:szCs w:val="28"/>
        </w:rPr>
        <w:t>2</w:t>
      </w:r>
      <w:r w:rsidRPr="00E3770B">
        <w:rPr>
          <w:b/>
          <w:sz w:val="28"/>
          <w:szCs w:val="28"/>
        </w:rPr>
        <w:t xml:space="preserve"> </w:t>
      </w:r>
      <w:r w:rsidR="00B21785">
        <w:rPr>
          <w:b/>
          <w:sz w:val="28"/>
          <w:szCs w:val="28"/>
        </w:rPr>
        <w:t>–</w:t>
      </w:r>
      <w:r w:rsidRPr="00E3770B">
        <w:rPr>
          <w:b/>
          <w:sz w:val="28"/>
          <w:szCs w:val="28"/>
        </w:rPr>
        <w:t xml:space="preserve"> </w:t>
      </w:r>
      <w:r w:rsidR="00D96312">
        <w:rPr>
          <w:b/>
          <w:sz w:val="28"/>
          <w:szCs w:val="28"/>
        </w:rPr>
        <w:t>FIRENZE</w:t>
      </w:r>
      <w:r w:rsidR="00AC35B7" w:rsidRPr="00E3770B">
        <w:rPr>
          <w:b/>
          <w:sz w:val="28"/>
          <w:szCs w:val="28"/>
        </w:rPr>
        <w:t xml:space="preserve"> </w:t>
      </w:r>
      <w:r w:rsidRPr="00E3770B">
        <w:rPr>
          <w:b/>
          <w:sz w:val="28"/>
          <w:szCs w:val="28"/>
        </w:rPr>
        <w:t xml:space="preserve">(Viaggio d’istruzione)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0BDD735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45CCA76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2258E9">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2D5BA5B5" w14:textId="1D30B240" w:rsidR="00C375C1" w:rsidRPr="00C375C1" w:rsidRDefault="00E3770B" w:rsidP="00C375C1">
      <w:pPr>
        <w:pStyle w:val="Paragrafoelenco"/>
        <w:numPr>
          <w:ilvl w:val="0"/>
          <w:numId w:val="48"/>
        </w:numPr>
        <w:ind w:left="0"/>
        <w:rPr>
          <w:sz w:val="22"/>
          <w:szCs w:val="22"/>
        </w:rPr>
      </w:pPr>
      <w:r w:rsidRPr="00E3770B">
        <w:rPr>
          <w:sz w:val="22"/>
          <w:szCs w:val="22"/>
        </w:rPr>
        <w:t xml:space="preserve">Unica struttura ricettiva per </w:t>
      </w:r>
      <w:r w:rsidR="0065608F">
        <w:rPr>
          <w:sz w:val="22"/>
          <w:szCs w:val="22"/>
        </w:rPr>
        <w:t>tutto il</w:t>
      </w:r>
      <w:r w:rsidRPr="00E3770B">
        <w:rPr>
          <w:sz w:val="22"/>
          <w:szCs w:val="22"/>
        </w:rPr>
        <w:t xml:space="preserve"> gruppo</w:t>
      </w:r>
      <w:r w:rsidR="006468D8">
        <w:rPr>
          <w:sz w:val="22"/>
          <w:szCs w:val="22"/>
        </w:rPr>
        <w:t>*</w:t>
      </w:r>
    </w:p>
    <w:p w14:paraId="36A4C1D1" w14:textId="785F37AD" w:rsidR="00C375C1" w:rsidRDefault="00C375C1" w:rsidP="00C375C1">
      <w:pPr>
        <w:pStyle w:val="sche3"/>
        <w:rPr>
          <w:sz w:val="22"/>
          <w:szCs w:val="22"/>
          <w:lang w:val="it-IT"/>
        </w:rPr>
      </w:pPr>
    </w:p>
    <w:p w14:paraId="505446BD" w14:textId="7A378872" w:rsidR="00C375C1" w:rsidRPr="00AC35B7" w:rsidRDefault="00C375C1" w:rsidP="00C375C1">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E3770B"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4C2AB1F4" w14:textId="77777777" w:rsidR="00C375C1" w:rsidRDefault="00C375C1" w:rsidP="00C375C1">
      <w:pPr>
        <w:pStyle w:val="sche3"/>
        <w:rPr>
          <w:sz w:val="22"/>
          <w:szCs w:val="22"/>
          <w:lang w:val="it-IT"/>
        </w:rPr>
      </w:pPr>
    </w:p>
    <w:p w14:paraId="1CF9A9B2" w14:textId="77777777" w:rsidR="00C375C1" w:rsidRPr="00C375C1" w:rsidRDefault="00C375C1" w:rsidP="00C375C1">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0EFD327" w14:textId="77777777" w:rsidR="00C375C1" w:rsidRDefault="00C375C1" w:rsidP="00C375C1">
      <w:pPr>
        <w:pStyle w:val="sche3"/>
        <w:rPr>
          <w:sz w:val="22"/>
          <w:szCs w:val="22"/>
          <w:lang w:val="it-IT"/>
        </w:rPr>
      </w:pPr>
    </w:p>
    <w:p w14:paraId="4F84A424" w14:textId="38F0523A" w:rsidR="002258E9" w:rsidRPr="00C375C1" w:rsidRDefault="0065608F" w:rsidP="002258E9">
      <w:pPr>
        <w:pStyle w:val="Paragrafoelenco"/>
        <w:numPr>
          <w:ilvl w:val="0"/>
          <w:numId w:val="48"/>
        </w:numPr>
        <w:ind w:left="0"/>
        <w:jc w:val="both"/>
        <w:rPr>
          <w:sz w:val="22"/>
          <w:szCs w:val="22"/>
        </w:rPr>
      </w:pPr>
      <w:r w:rsidRPr="0065608F">
        <w:rPr>
          <w:sz w:val="22"/>
          <w:szCs w:val="22"/>
        </w:rPr>
        <w:t xml:space="preserve">Pasti nel medesimo luogo e orario per tutto il gruppo </w:t>
      </w:r>
      <w:r w:rsidR="006468D8">
        <w:rPr>
          <w:sz w:val="22"/>
          <w:szCs w:val="22"/>
        </w:rPr>
        <w:t>*</w:t>
      </w:r>
      <w:r w:rsidR="002258E9" w:rsidRPr="002258E9">
        <w:rPr>
          <w:sz w:val="22"/>
          <w:szCs w:val="22"/>
        </w:rPr>
        <w:t>.</w:t>
      </w:r>
    </w:p>
    <w:p w14:paraId="2E99CC66" w14:textId="77777777" w:rsidR="002258E9" w:rsidRDefault="002258E9" w:rsidP="002258E9">
      <w:pPr>
        <w:pStyle w:val="sche3"/>
        <w:rPr>
          <w:sz w:val="22"/>
          <w:szCs w:val="22"/>
          <w:lang w:val="it-IT"/>
        </w:rPr>
      </w:pPr>
    </w:p>
    <w:p w14:paraId="5D433E4B" w14:textId="591AE92E"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D266D3"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7B9A9E5" w14:textId="77777777" w:rsidR="002258E9" w:rsidRDefault="002258E9" w:rsidP="002258E9">
      <w:pPr>
        <w:pStyle w:val="sche3"/>
        <w:rPr>
          <w:sz w:val="22"/>
          <w:szCs w:val="22"/>
          <w:lang w:val="it-IT"/>
        </w:rPr>
      </w:pPr>
    </w:p>
    <w:p w14:paraId="28B7B08D"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29FCDC87" w14:textId="77777777" w:rsidR="002258E9" w:rsidRDefault="002258E9" w:rsidP="002258E9">
      <w:pPr>
        <w:pStyle w:val="sche3"/>
        <w:rPr>
          <w:sz w:val="22"/>
          <w:szCs w:val="22"/>
          <w:lang w:val="it-IT"/>
        </w:rPr>
      </w:pPr>
    </w:p>
    <w:p w14:paraId="64A4EF92" w14:textId="6C00F205" w:rsidR="002258E9" w:rsidRPr="00C375C1" w:rsidRDefault="006719EA" w:rsidP="002258E9">
      <w:pPr>
        <w:pStyle w:val="Paragrafoelenco"/>
        <w:numPr>
          <w:ilvl w:val="0"/>
          <w:numId w:val="48"/>
        </w:numPr>
        <w:ind w:left="0"/>
        <w:rPr>
          <w:sz w:val="22"/>
          <w:szCs w:val="22"/>
        </w:rPr>
      </w:pPr>
      <w:r w:rsidRPr="006719EA">
        <w:rPr>
          <w:sz w:val="22"/>
          <w:szCs w:val="22"/>
        </w:rPr>
        <w:t xml:space="preserve">Disposizione stanze piano terra </w:t>
      </w:r>
      <w:r w:rsidR="006468D8">
        <w:rPr>
          <w:sz w:val="22"/>
          <w:szCs w:val="22"/>
        </w:rPr>
        <w:t>*</w:t>
      </w:r>
      <w:r w:rsidR="002258E9">
        <w:rPr>
          <w:sz w:val="22"/>
          <w:szCs w:val="22"/>
        </w:rPr>
        <w:t>.</w:t>
      </w:r>
    </w:p>
    <w:p w14:paraId="2687ADA6" w14:textId="77777777" w:rsidR="002258E9" w:rsidRDefault="002258E9" w:rsidP="002258E9">
      <w:pPr>
        <w:pStyle w:val="sche3"/>
        <w:rPr>
          <w:sz w:val="22"/>
          <w:szCs w:val="22"/>
          <w:lang w:val="it-IT"/>
        </w:rPr>
      </w:pPr>
    </w:p>
    <w:p w14:paraId="3E1D8B94" w14:textId="0AD307F5"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6719EA">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0E80712E" w14:textId="77777777" w:rsidR="002258E9" w:rsidRDefault="002258E9" w:rsidP="002258E9">
      <w:pPr>
        <w:pStyle w:val="sche3"/>
        <w:rPr>
          <w:sz w:val="22"/>
          <w:szCs w:val="22"/>
          <w:lang w:val="it-IT"/>
        </w:rPr>
      </w:pPr>
    </w:p>
    <w:p w14:paraId="70829EF7"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5E195ED8" w14:textId="77777777" w:rsidR="002258E9" w:rsidRDefault="002258E9" w:rsidP="002258E9">
      <w:pPr>
        <w:pStyle w:val="sche3"/>
        <w:rPr>
          <w:sz w:val="22"/>
          <w:szCs w:val="22"/>
          <w:lang w:val="it-IT"/>
        </w:rPr>
      </w:pPr>
    </w:p>
    <w:p w14:paraId="0E585AB7" w14:textId="092D66A9" w:rsidR="002258E9" w:rsidRPr="00C375C1" w:rsidRDefault="006719EA" w:rsidP="002258E9">
      <w:pPr>
        <w:pStyle w:val="Paragrafoelenco"/>
        <w:numPr>
          <w:ilvl w:val="0"/>
          <w:numId w:val="48"/>
        </w:numPr>
        <w:ind w:left="0"/>
        <w:rPr>
          <w:sz w:val="22"/>
          <w:szCs w:val="22"/>
        </w:rPr>
      </w:pPr>
      <w:r w:rsidRPr="006719EA">
        <w:rPr>
          <w:sz w:val="22"/>
          <w:szCs w:val="22"/>
        </w:rPr>
        <w:t xml:space="preserve">Disponibilità spazio comune all’interno della struttura ospitante </w:t>
      </w:r>
      <w:r>
        <w:rPr>
          <w:sz w:val="22"/>
          <w:szCs w:val="22"/>
        </w:rPr>
        <w:t>*</w:t>
      </w:r>
    </w:p>
    <w:p w14:paraId="6E9CD494" w14:textId="77777777" w:rsidR="002258E9" w:rsidRDefault="002258E9" w:rsidP="002258E9">
      <w:pPr>
        <w:pStyle w:val="sche3"/>
        <w:rPr>
          <w:sz w:val="22"/>
          <w:szCs w:val="22"/>
          <w:lang w:val="it-IT"/>
        </w:rPr>
      </w:pPr>
    </w:p>
    <w:p w14:paraId="11941127" w14:textId="542DE388"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7F4EEB" w:rsidRPr="00B21785">
        <w:rPr>
          <w:b/>
          <w:sz w:val="28"/>
          <w:szCs w:val="28"/>
          <w:lang w:val="it-IT"/>
        </w:rPr>
        <w:t>10</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0E392687" w14:textId="77777777" w:rsidR="002258E9" w:rsidRDefault="002258E9" w:rsidP="002258E9">
      <w:pPr>
        <w:pStyle w:val="sche3"/>
        <w:rPr>
          <w:sz w:val="22"/>
          <w:szCs w:val="22"/>
          <w:lang w:val="it-IT"/>
        </w:rPr>
      </w:pP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558EA"/>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96312"/>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469</Words>
  <Characters>3179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3641</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2025-11-18T14:38:00Z</dcterms:created>
  <dcterms:modified xsi:type="dcterms:W3CDTF">2025-11-18T14:38:00Z</dcterms:modified>
</cp:coreProperties>
</file>